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0B3EE" w14:textId="69930639" w:rsidR="00E811FD" w:rsidRDefault="00876971" w:rsidP="143B0875">
      <w:pPr>
        <w:rPr>
          <w:rFonts w:ascii="Arial" w:eastAsia="Arial" w:hAnsi="Arial" w:cs="Arial"/>
          <w:sz w:val="24"/>
          <w:szCs w:val="24"/>
          <w:lang w:val="fr-FR"/>
        </w:rPr>
      </w:pPr>
      <w:r w:rsidRPr="00E811F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A12DDE" wp14:editId="2EAFA1CF">
                <wp:simplePos x="0" y="0"/>
                <wp:positionH relativeFrom="column">
                  <wp:posOffset>819150</wp:posOffset>
                </wp:positionH>
                <wp:positionV relativeFrom="paragraph">
                  <wp:posOffset>0</wp:posOffset>
                </wp:positionV>
                <wp:extent cx="4428000" cy="540000"/>
                <wp:effectExtent l="0" t="0" r="0" b="0"/>
                <wp:wrapNone/>
                <wp:docPr id="163115207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B60C5" w14:textId="2EC4C02E" w:rsidR="00E811FD" w:rsidRPr="00B25AC4" w:rsidRDefault="00175C9E" w:rsidP="00607EEA">
                            <w:pPr>
                              <w:jc w:val="center"/>
                              <w:rPr>
                                <w:color w:val="FFFFFF" w:themeColor="background1"/>
                                <w:lang w:val="fr-FR"/>
                              </w:rPr>
                            </w:pPr>
                            <w:r w:rsidRPr="00175C9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FICHE DE RECUEIL DE CONSENTEMENT                                                  A L’UTILISATION DE MON ESPACE SANTE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12DDE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64.5pt;margin-top:0;width:348.6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" fillcolor="#d8d8d8 [2732]" stroked="f" strokeweight=".5pt">
                <v:textbox>
                  <w:txbxContent>
                    <w:p w14:paraId="24BB60C5" w14:textId="2EC4C02E" w:rsidR="00E811FD" w:rsidRPr="00B25AC4" w:rsidRDefault="00175C9E" w:rsidP="00607EEA">
                      <w:pPr>
                        <w:jc w:val="center"/>
                        <w:rPr>
                          <w:color w:val="FFFFFF" w:themeColor="background1"/>
                          <w:lang w:val="fr-FR"/>
                        </w:rPr>
                      </w:pPr>
                      <w:r w:rsidRPr="00175C9E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  <w:t>FICHE DE RECUEIL DE CONSENTEMENT                                                  A L’UTILISATION DE MON ESPACE SANTE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Arial" w:eastAsia="Arial" w:hAnsi="Arial" w:cs="Arial"/>
            <w:lang w:val="fr-FR"/>
          </w:rPr>
          <w:id w:val="-2094156864"/>
          <w:showingPlcHdr/>
          <w:picture/>
        </w:sdtPr>
        <w:sdtEndPr/>
        <w:sdtContent>
          <w:r w:rsidR="00E811FD">
            <w:rPr>
              <w:rFonts w:ascii="Arial" w:hAnsi="Arial" w:cs="Arial"/>
              <w:noProof/>
              <w:lang w:val="fr-FR"/>
            </w:rPr>
            <w:drawing>
              <wp:inline distT="0" distB="0" distL="0" distR="0" wp14:anchorId="04F5E76A" wp14:editId="009FBE55">
                <wp:extent cx="540000" cy="5400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505D805" w14:textId="5DB21EE9" w:rsidR="006C2474" w:rsidRPr="00E811FD" w:rsidRDefault="00607EEA" w:rsidP="143B0875">
      <w:pPr>
        <w:rPr>
          <w:rFonts w:ascii="Arial" w:eastAsia="Arial" w:hAnsi="Arial" w:cs="Arial"/>
          <w:sz w:val="24"/>
          <w:szCs w:val="24"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E3B3710" wp14:editId="0299B432">
                <wp:simplePos x="0" y="0"/>
                <wp:positionH relativeFrom="column">
                  <wp:posOffset>-314325</wp:posOffset>
                </wp:positionH>
                <wp:positionV relativeFrom="paragraph">
                  <wp:posOffset>90170</wp:posOffset>
                </wp:positionV>
                <wp:extent cx="2808000" cy="216000"/>
                <wp:effectExtent l="0" t="0" r="0" b="0"/>
                <wp:wrapNone/>
                <wp:docPr id="157042225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3A77DF" w14:textId="77777777" w:rsidR="00E811FD" w:rsidRPr="00FF330B" w:rsidRDefault="00E811FD" w:rsidP="00E811FD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F330B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highlight w:val="yellow"/>
                                <w:lang w:val="fr-FR"/>
                              </w:rPr>
                              <w:t>[Cliquez ici pour insérer le logo de l’établissement</w:t>
                            </w:r>
                            <w:r w:rsidRPr="00FF330B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fr-FR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B3710" id="Zone de texte 9" o:spid="_x0000_s1027" type="#_x0000_t202" style="position:absolute;margin-left:-24.75pt;margin-top:7.1pt;width:221.1pt;height:1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" fillcolor="white [3201]" stroked="f" strokeweight=".5pt">
                <v:textbox>
                  <w:txbxContent>
                    <w:p w14:paraId="6E3A77DF" w14:textId="77777777" w:rsidR="00E811FD" w:rsidRPr="00FF330B" w:rsidRDefault="00E811FD" w:rsidP="00E811FD">
                      <w:pPr>
                        <w:rPr>
                          <w:i/>
                          <w:iCs/>
                          <w:sz w:val="18"/>
                          <w:szCs w:val="18"/>
                          <w:lang w:val="fr-FR"/>
                        </w:rPr>
                      </w:pPr>
                      <w:r w:rsidRPr="00FF330B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highlight w:val="yellow"/>
                          <w:lang w:val="fr-FR"/>
                        </w:rPr>
                        <w:t>[Cliquez ici pour insérer le logo de l’établissement</w:t>
                      </w:r>
                      <w:r w:rsidRPr="00FF330B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fr-FR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1D4069A6" w14:textId="3CBFDD7F" w:rsidR="00607EEA" w:rsidRPr="00194AD0" w:rsidRDefault="009C280B" w:rsidP="143B0875">
      <w:pPr>
        <w:rPr>
          <w:rFonts w:ascii="Arial" w:eastAsia="Arial" w:hAnsi="Arial" w:cs="Arial"/>
          <w:b/>
          <w:bCs/>
          <w:sz w:val="24"/>
          <w:szCs w:val="24"/>
          <w:lang w:val="fr-FR"/>
        </w:rPr>
      </w:pP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Objet : </w:t>
      </w:r>
      <w:r w:rsidR="00194AD0"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consentement à </w:t>
      </w:r>
      <w:r w:rsidR="00950011">
        <w:rPr>
          <w:rFonts w:ascii="Arial" w:eastAsia="Arial" w:hAnsi="Arial" w:cs="Arial"/>
          <w:b/>
          <w:bCs/>
          <w:sz w:val="24"/>
          <w:szCs w:val="24"/>
          <w:lang w:val="fr-FR"/>
        </w:rPr>
        <w:t>pour u</w:t>
      </w:r>
      <w:r w:rsidR="00E37AF7">
        <w:rPr>
          <w:rFonts w:ascii="Arial" w:eastAsia="Arial" w:hAnsi="Arial" w:cs="Arial"/>
          <w:b/>
          <w:bCs/>
          <w:sz w:val="24"/>
          <w:szCs w:val="24"/>
          <w:lang w:val="fr-FR"/>
        </w:rPr>
        <w:t>tiliser</w:t>
      </w:r>
      <w:r w:rsidR="00194AD0"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de Mon Espace Santé</w:t>
      </w:r>
    </w:p>
    <w:p w14:paraId="2EF3DD8D" w14:textId="7DDD8017" w:rsidR="008F0AF1" w:rsidRDefault="008F0AF1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8F0AF1">
        <w:rPr>
          <w:rFonts w:ascii="Arial" w:eastAsia="Arial" w:hAnsi="Arial" w:cs="Arial"/>
          <w:sz w:val="24"/>
          <w:szCs w:val="24"/>
          <w:lang w:val="fr-FR"/>
        </w:rPr>
        <w:t xml:space="preserve">Ce document est pour les personnes qui vivent dans </w:t>
      </w:r>
      <w:r w:rsidRPr="008F0AF1">
        <w:rPr>
          <w:rFonts w:ascii="Arial" w:eastAsia="Arial" w:hAnsi="Arial" w:cs="Arial"/>
          <w:b/>
          <w:bCs/>
          <w:sz w:val="24"/>
          <w:szCs w:val="24"/>
          <w:highlight w:val="yellow"/>
          <w:lang w:val="fr-FR"/>
        </w:rPr>
        <w:t>[Nom de l’établissement]</w:t>
      </w:r>
      <w:r w:rsidRPr="008F0AF1">
        <w:rPr>
          <w:rFonts w:ascii="Arial" w:eastAsia="Arial" w:hAnsi="Arial" w:cs="Arial"/>
          <w:sz w:val="24"/>
          <w:szCs w:val="24"/>
          <w:highlight w:val="yellow"/>
          <w:lang w:val="fr-FR"/>
        </w:rPr>
        <w:t>.</w:t>
      </w:r>
      <w:r w:rsidRPr="008F0AF1">
        <w:rPr>
          <w:rFonts w:ascii="Arial" w:eastAsia="Arial" w:hAnsi="Arial" w:cs="Arial"/>
          <w:sz w:val="24"/>
          <w:szCs w:val="24"/>
          <w:lang w:val="fr-FR"/>
        </w:rPr>
        <w:br/>
        <w:t xml:space="preserve">Il sert à dire </w:t>
      </w:r>
      <w:r w:rsidRPr="008F0AF1">
        <w:rPr>
          <w:rFonts w:ascii="Arial" w:eastAsia="Arial" w:hAnsi="Arial" w:cs="Arial"/>
          <w:b/>
          <w:bCs/>
          <w:sz w:val="24"/>
          <w:szCs w:val="24"/>
          <w:lang w:val="fr-FR"/>
        </w:rPr>
        <w:t>OUI</w:t>
      </w:r>
      <w:r w:rsidRPr="008F0AF1">
        <w:rPr>
          <w:rFonts w:ascii="Arial" w:eastAsia="Arial" w:hAnsi="Arial" w:cs="Arial"/>
          <w:sz w:val="24"/>
          <w:szCs w:val="24"/>
          <w:lang w:val="fr-FR"/>
        </w:rPr>
        <w:t xml:space="preserve"> ou </w:t>
      </w:r>
      <w:r w:rsidRPr="008F0AF1">
        <w:rPr>
          <w:rFonts w:ascii="Arial" w:eastAsia="Arial" w:hAnsi="Arial" w:cs="Arial"/>
          <w:b/>
          <w:bCs/>
          <w:sz w:val="24"/>
          <w:szCs w:val="24"/>
          <w:lang w:val="fr-FR"/>
        </w:rPr>
        <w:t>NON</w:t>
      </w:r>
      <w:r w:rsidRPr="008F0AF1">
        <w:rPr>
          <w:rFonts w:ascii="Arial" w:eastAsia="Arial" w:hAnsi="Arial" w:cs="Arial"/>
          <w:sz w:val="24"/>
          <w:szCs w:val="24"/>
          <w:lang w:val="fr-FR"/>
        </w:rPr>
        <w:t xml:space="preserve"> pour utiliser Mon espace santé.</w:t>
      </w:r>
      <w:r w:rsidR="007443C1" w:rsidRPr="143B0875">
        <w:rPr>
          <w:rFonts w:ascii="Arial" w:eastAsia="Arial" w:hAnsi="Arial" w:cs="Arial"/>
          <w:sz w:val="24"/>
          <w:szCs w:val="24"/>
          <w:lang w:val="fr-FR"/>
        </w:rPr>
        <w:t xml:space="preserve">        </w:t>
      </w:r>
    </w:p>
    <w:p w14:paraId="4E30AA98" w14:textId="3587FEC6" w:rsidR="00CF6800" w:rsidRPr="006C2474" w:rsidRDefault="008F0AF1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6C2474">
        <w:rPr>
          <w:rFonts w:ascii="Arial" w:hAnsi="Arial" w:cs="Arial"/>
          <w:b/>
          <w:noProof/>
          <w:lang w:val="fr-FR"/>
        </w:rPr>
        <w:drawing>
          <wp:anchor distT="0" distB="0" distL="114300" distR="114300" simplePos="0" relativeHeight="251658243" behindDoc="0" locked="0" layoutInCell="1" allowOverlap="1" wp14:anchorId="6E7CB4F7" wp14:editId="332364CA">
            <wp:simplePos x="0" y="0"/>
            <wp:positionH relativeFrom="column">
              <wp:posOffset>-180975</wp:posOffset>
            </wp:positionH>
            <wp:positionV relativeFrom="paragraph">
              <wp:posOffset>151130</wp:posOffset>
            </wp:positionV>
            <wp:extent cx="360000" cy="360000"/>
            <wp:effectExtent l="0" t="0" r="2540" b="2540"/>
            <wp:wrapNone/>
            <wp:docPr id="613251209" name="Image 2" descr="Une image contenant Graphique, capture d’écran, symbol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51209" name="Image 2" descr="Une image contenant Graphique, capture d’écran, symbole, graphism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43C1" w:rsidRPr="143B0875">
        <w:rPr>
          <w:rFonts w:ascii="Arial" w:eastAsia="Arial" w:hAnsi="Arial" w:cs="Arial"/>
          <w:sz w:val="24"/>
          <w:szCs w:val="24"/>
          <w:lang w:val="fr-FR"/>
        </w:rPr>
        <w:t xml:space="preserve">        </w:t>
      </w:r>
    </w:p>
    <w:p w14:paraId="3C0D7A36" w14:textId="229604CB" w:rsidR="00CF6800" w:rsidRPr="006C2474" w:rsidRDefault="007443C1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           </w:t>
      </w:r>
      <w:r w:rsidR="00E11FA6" w:rsidRPr="00E11FA6">
        <w:rPr>
          <w:rFonts w:ascii="Arial" w:eastAsia="Arial" w:hAnsi="Arial" w:cs="Arial"/>
          <w:b/>
          <w:bCs/>
          <w:sz w:val="24"/>
          <w:szCs w:val="24"/>
          <w:lang w:val="fr-FR"/>
        </w:rPr>
        <w:t>Qu’est-ce que Mon espace santé ?</w:t>
      </w:r>
    </w:p>
    <w:p w14:paraId="7D63C40D" w14:textId="44C75ABA" w:rsidR="00D13052" w:rsidRPr="00D13052" w:rsidRDefault="00D13052" w:rsidP="00D13052">
      <w:pPr>
        <w:pStyle w:val="Paragraphedeliste"/>
        <w:numPr>
          <w:ilvl w:val="0"/>
          <w:numId w:val="10"/>
        </w:num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D13052">
        <w:rPr>
          <w:rFonts w:ascii="Arial" w:eastAsia="Arial" w:hAnsi="Arial" w:cs="Arial"/>
          <w:sz w:val="24"/>
          <w:szCs w:val="24"/>
          <w:lang w:val="fr-FR"/>
        </w:rPr>
        <w:t xml:space="preserve">C’est un espace en ligne sécurisé pour vos </w:t>
      </w:r>
      <w:r w:rsidRPr="00E11FA6">
        <w:rPr>
          <w:rFonts w:ascii="Arial" w:eastAsia="Arial" w:hAnsi="Arial" w:cs="Arial"/>
          <w:b/>
          <w:bCs/>
          <w:sz w:val="24"/>
          <w:szCs w:val="24"/>
          <w:lang w:val="fr-FR"/>
        </w:rPr>
        <w:t>informations importantes</w:t>
      </w:r>
      <w:r w:rsidRPr="00D13052">
        <w:rPr>
          <w:rFonts w:ascii="Arial" w:eastAsia="Arial" w:hAnsi="Arial" w:cs="Arial"/>
          <w:sz w:val="24"/>
          <w:szCs w:val="24"/>
          <w:lang w:val="fr-FR"/>
        </w:rPr>
        <w:t xml:space="preserve"> (santé, médico-social, social). </w:t>
      </w:r>
    </w:p>
    <w:p w14:paraId="70050C72" w14:textId="55479486" w:rsidR="00AA3FD1" w:rsidRDefault="00D13052" w:rsidP="00D13052">
      <w:pPr>
        <w:pStyle w:val="Paragraphedeliste"/>
        <w:numPr>
          <w:ilvl w:val="0"/>
          <w:numId w:val="10"/>
        </w:num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D13052">
        <w:rPr>
          <w:rFonts w:ascii="Arial" w:eastAsia="Arial" w:hAnsi="Arial" w:cs="Arial"/>
          <w:sz w:val="24"/>
          <w:szCs w:val="24"/>
          <w:lang w:val="fr-FR"/>
        </w:rPr>
        <w:t>Il aide les professionnels à mieux vous accompagner.</w:t>
      </w:r>
    </w:p>
    <w:p w14:paraId="418B0B85" w14:textId="768E56B0" w:rsidR="00E37AEE" w:rsidRPr="006C2474" w:rsidRDefault="00E37AEE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6C2474">
        <w:rPr>
          <w:rFonts w:ascii="Arial" w:hAnsi="Arial" w:cs="Arial"/>
          <w:b/>
          <w:noProof/>
          <w:lang w:val="fr-FR"/>
        </w:rPr>
        <w:drawing>
          <wp:anchor distT="0" distB="0" distL="114300" distR="114300" simplePos="0" relativeHeight="251658244" behindDoc="0" locked="0" layoutInCell="1" allowOverlap="1" wp14:anchorId="1A43F225" wp14:editId="626E5DE1">
            <wp:simplePos x="0" y="0"/>
            <wp:positionH relativeFrom="column">
              <wp:posOffset>-57150</wp:posOffset>
            </wp:positionH>
            <wp:positionV relativeFrom="paragraph">
              <wp:posOffset>170180</wp:posOffset>
            </wp:positionV>
            <wp:extent cx="359410" cy="359410"/>
            <wp:effectExtent l="0" t="0" r="2540" b="2540"/>
            <wp:wrapNone/>
            <wp:docPr id="1617157624" name="Image 5" descr="Une image contenant capture d’écran, Graphique, symbol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157624" name="Image 5" descr="Une image contenant capture d’écran, Graphique, symbole, Police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D74D7" w14:textId="7AC71EC1" w:rsidR="00CF6800" w:rsidRPr="006C2474" w:rsidRDefault="007443C1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        Je m’appelle :</w:t>
      </w:r>
    </w:p>
    <w:p w14:paraId="7E48569C" w14:textId="223C494F" w:rsidR="00CF6800" w:rsidRPr="006C2474" w:rsidRDefault="008A45CF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>[</w:t>
      </w:r>
      <w:r w:rsidRPr="143B0875">
        <w:rPr>
          <w:rFonts w:ascii="Arial" w:eastAsia="Arial" w:hAnsi="Arial" w:cs="Arial"/>
          <w:sz w:val="24"/>
          <w:szCs w:val="24"/>
          <w:highlight w:val="yellow"/>
          <w:lang w:val="fr-FR"/>
        </w:rPr>
        <w:t>Nom du résident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] </w:t>
      </w:r>
    </w:p>
    <w:p w14:paraId="382F9E47" w14:textId="77777777" w:rsidR="00CF6800" w:rsidRPr="006C2474" w:rsidRDefault="008A45CF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>Si quelqu’un me représente :</w:t>
      </w:r>
    </w:p>
    <w:p w14:paraId="15D7CA29" w14:textId="7DD5165D" w:rsidR="00CF6800" w:rsidRPr="00140586" w:rsidRDefault="008A45CF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140586">
        <w:rPr>
          <w:rFonts w:ascii="Arial" w:eastAsia="Arial" w:hAnsi="Arial" w:cs="Arial"/>
          <w:sz w:val="24"/>
          <w:szCs w:val="24"/>
          <w:lang w:val="fr-FR"/>
        </w:rPr>
        <w:t>[</w:t>
      </w:r>
      <w:r w:rsidRPr="00140586">
        <w:rPr>
          <w:rFonts w:ascii="Arial" w:eastAsia="Arial" w:hAnsi="Arial" w:cs="Arial"/>
          <w:sz w:val="24"/>
          <w:szCs w:val="24"/>
          <w:highlight w:val="yellow"/>
          <w:lang w:val="fr-FR"/>
        </w:rPr>
        <w:t>Nom du représentant</w:t>
      </w:r>
      <w:r w:rsidRPr="00140586">
        <w:rPr>
          <w:rFonts w:ascii="Arial" w:eastAsia="Arial" w:hAnsi="Arial" w:cs="Arial"/>
          <w:sz w:val="24"/>
          <w:szCs w:val="24"/>
          <w:lang w:val="fr-FR"/>
        </w:rPr>
        <w:t xml:space="preserve">] : </w:t>
      </w:r>
    </w:p>
    <w:p w14:paraId="3E6EABE9" w14:textId="28FC38D4" w:rsidR="00E37AEE" w:rsidRPr="006C2474" w:rsidRDefault="00E37AEE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6C2474">
        <w:rPr>
          <w:rFonts w:ascii="Arial" w:hAnsi="Arial" w:cs="Arial"/>
          <w:b/>
          <w:noProof/>
          <w:lang w:val="fr-FR"/>
        </w:rPr>
        <w:drawing>
          <wp:anchor distT="0" distB="0" distL="114300" distR="114300" simplePos="0" relativeHeight="251658245" behindDoc="0" locked="0" layoutInCell="1" allowOverlap="1" wp14:anchorId="45601A81" wp14:editId="4B48E096">
            <wp:simplePos x="0" y="0"/>
            <wp:positionH relativeFrom="column">
              <wp:posOffset>-133350</wp:posOffset>
            </wp:positionH>
            <wp:positionV relativeFrom="paragraph">
              <wp:posOffset>161290</wp:posOffset>
            </wp:positionV>
            <wp:extent cx="360000" cy="360000"/>
            <wp:effectExtent l="0" t="0" r="2540" b="2540"/>
            <wp:wrapNone/>
            <wp:docPr id="1582504076" name="Image 6" descr="Une image contenant clipart, Graphique, conception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753166" name="Image 6" descr="Une image contenant clipart, Graphique, conception, dessin humoristiqu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733B7F" w14:textId="7A27356B" w:rsidR="00CF6800" w:rsidRPr="006C2474" w:rsidRDefault="00E37AEE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      Je comprends que :</w:t>
      </w:r>
    </w:p>
    <w:p w14:paraId="69BE3E3E" w14:textId="77777777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>On m’a expliqué ce qu’est Mon espace santé et les services liés.</w:t>
      </w:r>
    </w:p>
    <w:p w14:paraId="4266B8D3" w14:textId="19B14646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Je peux dire </w:t>
      </w:r>
      <w:r w:rsidR="007443C1" w:rsidRPr="143B0875">
        <w:rPr>
          <w:rFonts w:ascii="Arial" w:eastAsia="Arial" w:hAnsi="Arial" w:cs="Arial"/>
          <w:sz w:val="24"/>
          <w:szCs w:val="24"/>
          <w:lang w:val="fr-FR"/>
        </w:rPr>
        <w:t>O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UI </w:t>
      </w:r>
      <w:r w:rsidR="007443C1" w:rsidRPr="143B0875">
        <w:rPr>
          <w:rFonts w:ascii="Arial" w:eastAsia="Arial" w:hAnsi="Arial" w:cs="Arial"/>
          <w:sz w:val="24"/>
          <w:szCs w:val="24"/>
          <w:lang w:val="fr-FR"/>
        </w:rPr>
        <w:t>ou NON</w:t>
      </w:r>
      <w:r w:rsidRPr="143B0875">
        <w:rPr>
          <w:rFonts w:ascii="Arial" w:eastAsia="Arial" w:hAnsi="Arial" w:cs="Arial"/>
          <w:sz w:val="24"/>
          <w:szCs w:val="24"/>
          <w:lang w:val="fr-FR"/>
        </w:rPr>
        <w:t>.</w:t>
      </w:r>
    </w:p>
    <w:p w14:paraId="10E540D7" w14:textId="77777777" w:rsidR="00E811FD" w:rsidRPr="006C2474" w:rsidRDefault="00E811FD" w:rsidP="143B0875">
      <w:pPr>
        <w:jc w:val="both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p w14:paraId="79CD4A7E" w14:textId="30E636CD" w:rsidR="00CF6800" w:rsidRPr="006C2474" w:rsidRDefault="007443C1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6C2474">
        <w:rPr>
          <w:rFonts w:ascii="Arial" w:hAnsi="Arial" w:cs="Arial"/>
          <w:b/>
          <w:noProof/>
          <w:lang w:val="fr-FR"/>
        </w:rPr>
        <w:drawing>
          <wp:anchor distT="0" distB="0" distL="114300" distR="114300" simplePos="0" relativeHeight="251658241" behindDoc="0" locked="0" layoutInCell="1" allowOverlap="1" wp14:anchorId="5CF35E5C" wp14:editId="74927747">
            <wp:simplePos x="0" y="0"/>
            <wp:positionH relativeFrom="column">
              <wp:posOffset>0</wp:posOffset>
            </wp:positionH>
            <wp:positionV relativeFrom="paragraph">
              <wp:posOffset>-133350</wp:posOffset>
            </wp:positionV>
            <wp:extent cx="360000" cy="360000"/>
            <wp:effectExtent l="0" t="0" r="2540" b="2540"/>
            <wp:wrapNone/>
            <wp:docPr id="1220753166" name="Image 6" descr="Une image contenant clipart, Graphique, conception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753166" name="Image 6" descr="Une image contenant clipart, Graphique, conception, dessin humoristiqu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         Je donne mon accord pour</w:t>
      </w:r>
      <w:r w:rsidR="1CFB2F6A"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que</w:t>
      </w:r>
      <w:r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:</w:t>
      </w:r>
    </w:p>
    <w:p w14:paraId="53AFCDCA" w14:textId="0D5E9AD3" w:rsidR="00CF6800" w:rsidRPr="006C2474" w:rsidRDefault="00140586" w:rsidP="143B0875">
      <w:pPr>
        <w:pStyle w:val="Listepuces"/>
        <w:numPr>
          <w:ilvl w:val="0"/>
          <w:numId w:val="0"/>
        </w:numPr>
        <w:ind w:left="360" w:hanging="360"/>
        <w:jc w:val="both"/>
        <w:rPr>
          <w:rFonts w:ascii="Arial" w:eastAsia="Arial" w:hAnsi="Arial" w:cs="Arial"/>
          <w:sz w:val="24"/>
          <w:szCs w:val="24"/>
          <w:lang w:val="fr-FR"/>
        </w:rPr>
      </w:pPr>
      <w:sdt>
        <w:sdtPr>
          <w:rPr>
            <w:rFonts w:ascii="Arial" w:eastAsia="Arial" w:hAnsi="Arial" w:cs="Arial"/>
            <w:sz w:val="24"/>
            <w:szCs w:val="24"/>
            <w:lang w:val="fr-FR"/>
          </w:rPr>
          <w:id w:val="784545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E58">
            <w:rPr>
              <w:rFonts w:ascii="MS Gothic" w:eastAsia="MS Gothic" w:hAnsi="MS Gothic" w:cs="Arial" w:hint="eastAsia"/>
              <w:sz w:val="24"/>
              <w:szCs w:val="24"/>
              <w:lang w:val="fr-FR"/>
            </w:rPr>
            <w:t>☐</w:t>
          </w:r>
        </w:sdtContent>
      </w:sdt>
      <w:r w:rsidR="008A45CF" w:rsidRPr="143B0875">
        <w:rPr>
          <w:rFonts w:ascii="Arial" w:eastAsia="Arial" w:hAnsi="Arial" w:cs="Arial"/>
          <w:sz w:val="24"/>
          <w:szCs w:val="24"/>
          <w:lang w:val="fr-FR"/>
        </w:rPr>
        <w:t xml:space="preserve"> Les </w:t>
      </w:r>
      <w:r w:rsidR="003D03B9" w:rsidRPr="003D03B9">
        <w:rPr>
          <w:rFonts w:ascii="Arial" w:eastAsia="Arial" w:hAnsi="Arial" w:cs="Arial"/>
          <w:sz w:val="24"/>
          <w:szCs w:val="24"/>
          <w:lang w:val="fr-FR"/>
        </w:rPr>
        <w:t xml:space="preserve">professionnels </w:t>
      </w:r>
      <w:r w:rsidR="003D03B9" w:rsidRPr="003D03B9">
        <w:rPr>
          <w:rFonts w:ascii="Arial" w:eastAsia="Arial" w:hAnsi="Arial" w:cs="Arial"/>
          <w:b/>
          <w:bCs/>
          <w:sz w:val="24"/>
          <w:szCs w:val="24"/>
          <w:lang w:val="fr-FR"/>
        </w:rPr>
        <w:t>ajoutent des informations</w:t>
      </w:r>
      <w:r w:rsidR="003D03B9" w:rsidRPr="003D03B9">
        <w:rPr>
          <w:rFonts w:ascii="Arial" w:eastAsia="Arial" w:hAnsi="Arial" w:cs="Arial"/>
          <w:sz w:val="24"/>
          <w:szCs w:val="24"/>
          <w:lang w:val="fr-FR"/>
        </w:rPr>
        <w:t xml:space="preserve"> dans Mon espace santé</w:t>
      </w:r>
      <w:r w:rsidR="008A45CF" w:rsidRPr="143B0875">
        <w:rPr>
          <w:rFonts w:ascii="Arial" w:eastAsia="Arial" w:hAnsi="Arial" w:cs="Arial"/>
          <w:sz w:val="24"/>
          <w:szCs w:val="24"/>
          <w:lang w:val="fr-FR"/>
        </w:rPr>
        <w:t>.</w:t>
      </w:r>
    </w:p>
    <w:p w14:paraId="1A76AEB4" w14:textId="58DA0A4D" w:rsidR="00CF6800" w:rsidRDefault="00140586" w:rsidP="143B0875">
      <w:pPr>
        <w:pStyle w:val="Listepuces"/>
        <w:numPr>
          <w:ilvl w:val="0"/>
          <w:numId w:val="0"/>
        </w:numPr>
        <w:ind w:left="360" w:hanging="360"/>
        <w:jc w:val="both"/>
        <w:rPr>
          <w:rFonts w:ascii="Arial" w:eastAsia="Arial" w:hAnsi="Arial" w:cs="Arial"/>
          <w:sz w:val="24"/>
          <w:szCs w:val="24"/>
          <w:lang w:val="fr-FR"/>
        </w:rPr>
      </w:pPr>
      <w:sdt>
        <w:sdtPr>
          <w:rPr>
            <w:rFonts w:ascii="Arial" w:eastAsia="Arial" w:hAnsi="Arial" w:cs="Arial"/>
            <w:sz w:val="24"/>
            <w:szCs w:val="24"/>
            <w:lang w:val="fr-FR"/>
          </w:rPr>
          <w:id w:val="-171503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E58">
            <w:rPr>
              <w:rFonts w:ascii="MS Gothic" w:eastAsia="MS Gothic" w:hAnsi="MS Gothic" w:cs="Arial" w:hint="eastAsia"/>
              <w:sz w:val="24"/>
              <w:szCs w:val="24"/>
              <w:lang w:val="fr-FR"/>
            </w:rPr>
            <w:t>☐</w:t>
          </w:r>
        </w:sdtContent>
      </w:sdt>
      <w:r w:rsidR="00E37AEE" w:rsidRPr="143B0875">
        <w:rPr>
          <w:rFonts w:ascii="Arial" w:eastAsia="Arial" w:hAnsi="Arial" w:cs="Arial"/>
          <w:sz w:val="24"/>
          <w:szCs w:val="24"/>
          <w:lang w:val="fr-FR"/>
        </w:rPr>
        <w:t>Les</w:t>
      </w:r>
      <w:r w:rsidR="00A110EA" w:rsidRPr="00A110EA">
        <w:rPr>
          <w:rFonts w:ascii="Arial" w:eastAsia="Arial" w:hAnsi="Arial" w:cs="Arial"/>
          <w:sz w:val="24"/>
          <w:szCs w:val="24"/>
          <w:lang w:val="fr-FR"/>
        </w:rPr>
        <w:t xml:space="preserve"> professionnels </w:t>
      </w:r>
      <w:r w:rsidR="00A110EA" w:rsidRPr="00A110EA">
        <w:rPr>
          <w:rFonts w:ascii="Arial" w:eastAsia="Arial" w:hAnsi="Arial" w:cs="Arial"/>
          <w:b/>
          <w:bCs/>
          <w:sz w:val="24"/>
          <w:szCs w:val="24"/>
          <w:lang w:val="fr-FR"/>
        </w:rPr>
        <w:t>consultent des informations</w:t>
      </w:r>
      <w:r w:rsidR="00A110EA" w:rsidRPr="00A110EA">
        <w:rPr>
          <w:rFonts w:ascii="Arial" w:eastAsia="Arial" w:hAnsi="Arial" w:cs="Arial"/>
          <w:sz w:val="24"/>
          <w:szCs w:val="24"/>
          <w:lang w:val="fr-FR"/>
        </w:rPr>
        <w:t xml:space="preserve"> dans Mon espace santé pour m’accompagner.</w:t>
      </w:r>
    </w:p>
    <w:p w14:paraId="07A7D0AB" w14:textId="77777777" w:rsidR="00A110EA" w:rsidRPr="00A110EA" w:rsidRDefault="00A110EA" w:rsidP="143B0875">
      <w:pPr>
        <w:pStyle w:val="Listepuces"/>
        <w:numPr>
          <w:ilvl w:val="0"/>
          <w:numId w:val="0"/>
        </w:numPr>
        <w:ind w:left="360" w:hanging="360"/>
        <w:jc w:val="both"/>
        <w:rPr>
          <w:rFonts w:ascii="Arial" w:eastAsia="Arial" w:hAnsi="Arial" w:cs="Arial"/>
          <w:sz w:val="24"/>
          <w:szCs w:val="24"/>
          <w:lang w:val="fr-FR"/>
        </w:rPr>
      </w:pPr>
    </w:p>
    <w:p w14:paraId="5618ED95" w14:textId="5346ECE1" w:rsidR="00CF6800" w:rsidRPr="006C2474" w:rsidRDefault="006C2474" w:rsidP="143B0875">
      <w:pPr>
        <w:pStyle w:val="Listepuces"/>
        <w:numPr>
          <w:ilvl w:val="0"/>
          <w:numId w:val="0"/>
        </w:numPr>
        <w:ind w:left="360" w:hanging="360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006C2474">
        <w:rPr>
          <w:rFonts w:ascii="Arial" w:hAnsi="Arial" w:cs="Arial"/>
          <w:b/>
          <w:noProof/>
          <w:lang w:val="fr-FR"/>
        </w:rPr>
        <w:drawing>
          <wp:anchor distT="0" distB="0" distL="114300" distR="114300" simplePos="0" relativeHeight="251658246" behindDoc="0" locked="0" layoutInCell="1" allowOverlap="1" wp14:anchorId="4C7A9173" wp14:editId="69B481F2">
            <wp:simplePos x="0" y="0"/>
            <wp:positionH relativeFrom="column">
              <wp:posOffset>-133350</wp:posOffset>
            </wp:positionH>
            <wp:positionV relativeFrom="paragraph">
              <wp:posOffset>-127635</wp:posOffset>
            </wp:positionV>
            <wp:extent cx="360000" cy="360000"/>
            <wp:effectExtent l="0" t="0" r="2540" b="2540"/>
            <wp:wrapNone/>
            <wp:docPr id="1183563791" name="Image 7" descr="Une image contenant Graphique, symbole, Bleu électriqu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563791" name="Image 7" descr="Une image contenant Graphique, symbole, Bleu électrique, conception&#10;&#10;Le contenu généré par l’IA peut êtr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7AEE" w:rsidRPr="143B0875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         Important :</w:t>
      </w:r>
    </w:p>
    <w:p w14:paraId="155F3DD4" w14:textId="4C1C01B9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Je peux </w:t>
      </w:r>
      <w:r w:rsidRPr="000C4851">
        <w:rPr>
          <w:rFonts w:ascii="Arial" w:eastAsia="Arial" w:hAnsi="Arial" w:cs="Arial"/>
          <w:b/>
          <w:bCs/>
          <w:sz w:val="24"/>
          <w:szCs w:val="24"/>
          <w:lang w:val="fr-FR"/>
        </w:rPr>
        <w:t>changer d’avis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 et retirer mon accord à tout moment.</w:t>
      </w:r>
    </w:p>
    <w:p w14:paraId="01D3B98C" w14:textId="53DF0DBA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lastRenderedPageBreak/>
        <w:t xml:space="preserve">Pour cela, je contacte le </w:t>
      </w:r>
      <w:r w:rsidR="00F119B3">
        <w:rPr>
          <w:rFonts w:ascii="Arial" w:eastAsia="Arial" w:hAnsi="Arial" w:cs="Arial"/>
          <w:sz w:val="24"/>
          <w:szCs w:val="24"/>
          <w:lang w:val="fr-FR"/>
        </w:rPr>
        <w:t>directeur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 de l’établissement.</w:t>
      </w:r>
    </w:p>
    <w:p w14:paraId="3281E6EF" w14:textId="020C3C02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Mes données sont </w:t>
      </w:r>
      <w:r w:rsidRPr="00CD74A3">
        <w:rPr>
          <w:rFonts w:ascii="Arial" w:eastAsia="Arial" w:hAnsi="Arial" w:cs="Arial"/>
          <w:b/>
          <w:bCs/>
          <w:sz w:val="24"/>
          <w:szCs w:val="24"/>
          <w:lang w:val="fr-FR"/>
        </w:rPr>
        <w:t>protégées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 </w:t>
      </w:r>
      <w:r w:rsidRPr="00CD74A3">
        <w:rPr>
          <w:rFonts w:ascii="Arial" w:eastAsia="Arial" w:hAnsi="Arial" w:cs="Arial"/>
          <w:b/>
          <w:bCs/>
          <w:sz w:val="24"/>
          <w:szCs w:val="24"/>
          <w:lang w:val="fr-FR"/>
        </w:rPr>
        <w:t>par la loi</w:t>
      </w:r>
      <w:r w:rsidRPr="143B0875">
        <w:rPr>
          <w:rFonts w:ascii="Arial" w:eastAsia="Arial" w:hAnsi="Arial" w:cs="Arial"/>
          <w:sz w:val="24"/>
          <w:szCs w:val="24"/>
          <w:lang w:val="fr-FR"/>
        </w:rPr>
        <w:t xml:space="preserve"> (</w:t>
      </w:r>
      <w:r w:rsidRPr="000C5B90">
        <w:rPr>
          <w:rFonts w:ascii="Arial" w:eastAsia="Arial" w:hAnsi="Arial" w:cs="Arial"/>
          <w:b/>
          <w:bCs/>
          <w:sz w:val="24"/>
          <w:szCs w:val="24"/>
          <w:lang w:val="fr-FR"/>
        </w:rPr>
        <w:t>RGPD</w:t>
      </w:r>
      <w:r w:rsidRPr="143B0875">
        <w:rPr>
          <w:rFonts w:ascii="Arial" w:eastAsia="Arial" w:hAnsi="Arial" w:cs="Arial"/>
          <w:sz w:val="24"/>
          <w:szCs w:val="24"/>
          <w:lang w:val="fr-FR"/>
        </w:rPr>
        <w:t>)</w:t>
      </w:r>
      <w:r w:rsidR="000C5B90">
        <w:rPr>
          <w:rFonts w:ascii="Arial" w:eastAsia="Arial" w:hAnsi="Arial" w:cs="Arial"/>
          <w:sz w:val="24"/>
          <w:szCs w:val="24"/>
          <w:lang w:val="fr-FR"/>
        </w:rPr>
        <w:t xml:space="preserve"> et </w:t>
      </w:r>
      <w:r w:rsidR="000C5B90" w:rsidRPr="000C5B90">
        <w:rPr>
          <w:rFonts w:ascii="Arial" w:eastAsia="Arial" w:hAnsi="Arial" w:cs="Arial"/>
          <w:sz w:val="24"/>
          <w:szCs w:val="24"/>
          <w:lang w:val="fr-FR"/>
        </w:rPr>
        <w:t>par le C</w:t>
      </w:r>
      <w:r w:rsidR="000C5B90" w:rsidRPr="000C5B90">
        <w:rPr>
          <w:rFonts w:ascii="Arial" w:eastAsia="Arial" w:hAnsi="Arial" w:cs="Arial"/>
          <w:b/>
          <w:bCs/>
          <w:sz w:val="24"/>
          <w:szCs w:val="24"/>
          <w:lang w:val="fr-FR"/>
        </w:rPr>
        <w:t>ode de la santé publique.</w:t>
      </w:r>
      <w:r w:rsidR="000C5B90" w:rsidRPr="000C5B90">
        <w:rPr>
          <w:rFonts w:ascii="Arial" w:eastAsia="Arial" w:hAnsi="Arial" w:cs="Arial"/>
          <w:sz w:val="24"/>
          <w:szCs w:val="24"/>
          <w:lang w:val="fr-FR"/>
        </w:rPr>
        <w:t xml:space="preserve"> Ce document respecte ces règles.</w:t>
      </w:r>
    </w:p>
    <w:p w14:paraId="3C8525B6" w14:textId="77777777" w:rsidR="00CF6800" w:rsidRPr="006C2474" w:rsidRDefault="008A45CF" w:rsidP="143B0875">
      <w:pPr>
        <w:pStyle w:val="Listepuces"/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>Ce document sera gardé dans mon dossier.</w:t>
      </w:r>
    </w:p>
    <w:p w14:paraId="6057414D" w14:textId="77777777" w:rsidR="00E811FD" w:rsidRPr="006C2474" w:rsidRDefault="00E811FD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</w:p>
    <w:p w14:paraId="5B047B27" w14:textId="1063D10B" w:rsidR="00CF6800" w:rsidRPr="006C2474" w:rsidRDefault="008A45CF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>Date : [</w:t>
      </w:r>
      <w:r w:rsidRPr="143B0875">
        <w:rPr>
          <w:rFonts w:ascii="Arial" w:eastAsia="Arial" w:hAnsi="Arial" w:cs="Arial"/>
          <w:sz w:val="24"/>
          <w:szCs w:val="24"/>
          <w:highlight w:val="yellow"/>
          <w:lang w:val="fr-FR"/>
        </w:rPr>
        <w:t>Date du jour</w:t>
      </w:r>
      <w:r w:rsidRPr="143B0875">
        <w:rPr>
          <w:rFonts w:ascii="Arial" w:eastAsia="Arial" w:hAnsi="Arial" w:cs="Arial"/>
          <w:sz w:val="24"/>
          <w:szCs w:val="24"/>
          <w:lang w:val="fr-FR"/>
        </w:rPr>
        <w:t>]</w:t>
      </w:r>
    </w:p>
    <w:p w14:paraId="412FE00E" w14:textId="76E28195" w:rsidR="00CF6800" w:rsidRPr="006C2474" w:rsidRDefault="008A45CF" w:rsidP="143B0875">
      <w:pPr>
        <w:jc w:val="both"/>
        <w:rPr>
          <w:rFonts w:ascii="Arial" w:eastAsia="Arial" w:hAnsi="Arial" w:cs="Arial"/>
          <w:sz w:val="24"/>
          <w:szCs w:val="24"/>
          <w:lang w:val="fr-FR"/>
        </w:rPr>
      </w:pPr>
      <w:r w:rsidRPr="143B0875">
        <w:rPr>
          <w:rFonts w:ascii="Arial" w:eastAsia="Arial" w:hAnsi="Arial" w:cs="Arial"/>
          <w:sz w:val="24"/>
          <w:szCs w:val="24"/>
          <w:lang w:val="fr-FR"/>
        </w:rPr>
        <w:t>Signature du résident</w:t>
      </w:r>
      <w:r w:rsidR="00E811FD" w:rsidRPr="143B0875">
        <w:rPr>
          <w:rFonts w:ascii="Arial" w:eastAsia="Arial" w:hAnsi="Arial" w:cs="Arial"/>
          <w:sz w:val="24"/>
          <w:szCs w:val="24"/>
          <w:lang w:val="fr-FR"/>
        </w:rPr>
        <w:t xml:space="preserve"> :                                                       </w:t>
      </w:r>
      <w:r w:rsidRPr="143B0875">
        <w:rPr>
          <w:rFonts w:ascii="Arial" w:eastAsia="Arial" w:hAnsi="Arial" w:cs="Arial"/>
          <w:sz w:val="24"/>
          <w:szCs w:val="24"/>
          <w:lang w:val="fr-FR"/>
        </w:rPr>
        <w:t>Signature de l’établissement</w:t>
      </w:r>
      <w:r w:rsidR="00E811FD" w:rsidRPr="143B0875">
        <w:rPr>
          <w:rFonts w:ascii="Arial" w:eastAsia="Arial" w:hAnsi="Arial" w:cs="Arial"/>
          <w:sz w:val="24"/>
          <w:szCs w:val="24"/>
          <w:lang w:val="fr-FR"/>
        </w:rPr>
        <w:t xml:space="preserve"> : </w:t>
      </w:r>
    </w:p>
    <w:sectPr w:rsidR="00CF6800" w:rsidRPr="006C247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38489D"/>
    <w:multiLevelType w:val="hybridMultilevel"/>
    <w:tmpl w:val="F4DC5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58915">
    <w:abstractNumId w:val="8"/>
  </w:num>
  <w:num w:numId="2" w16cid:durableId="1609585572">
    <w:abstractNumId w:val="6"/>
  </w:num>
  <w:num w:numId="3" w16cid:durableId="2069959092">
    <w:abstractNumId w:val="5"/>
  </w:num>
  <w:num w:numId="4" w16cid:durableId="1725366964">
    <w:abstractNumId w:val="4"/>
  </w:num>
  <w:num w:numId="5" w16cid:durableId="747577360">
    <w:abstractNumId w:val="7"/>
  </w:num>
  <w:num w:numId="6" w16cid:durableId="132211127">
    <w:abstractNumId w:val="3"/>
  </w:num>
  <w:num w:numId="7" w16cid:durableId="1677272111">
    <w:abstractNumId w:val="2"/>
  </w:num>
  <w:num w:numId="8" w16cid:durableId="902446969">
    <w:abstractNumId w:val="1"/>
  </w:num>
  <w:num w:numId="9" w16cid:durableId="1062214135">
    <w:abstractNumId w:val="0"/>
  </w:num>
  <w:num w:numId="10" w16cid:durableId="7975744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29"/>
    <w:rsid w:val="00034616"/>
    <w:rsid w:val="00035FCF"/>
    <w:rsid w:val="000574E8"/>
    <w:rsid w:val="0006063C"/>
    <w:rsid w:val="000C4851"/>
    <w:rsid w:val="000C5B90"/>
    <w:rsid w:val="00140586"/>
    <w:rsid w:val="0015074B"/>
    <w:rsid w:val="00175C9E"/>
    <w:rsid w:val="00194AD0"/>
    <w:rsid w:val="001D385F"/>
    <w:rsid w:val="0025477D"/>
    <w:rsid w:val="00256DCF"/>
    <w:rsid w:val="0029639D"/>
    <w:rsid w:val="00326F90"/>
    <w:rsid w:val="003A79B3"/>
    <w:rsid w:val="003C2D30"/>
    <w:rsid w:val="003D03B9"/>
    <w:rsid w:val="004C53F1"/>
    <w:rsid w:val="004D3835"/>
    <w:rsid w:val="00595D58"/>
    <w:rsid w:val="00607EEA"/>
    <w:rsid w:val="006668BF"/>
    <w:rsid w:val="006C2474"/>
    <w:rsid w:val="007443C1"/>
    <w:rsid w:val="00751D78"/>
    <w:rsid w:val="008678F2"/>
    <w:rsid w:val="00876971"/>
    <w:rsid w:val="008A45CF"/>
    <w:rsid w:val="008C5735"/>
    <w:rsid w:val="008F0AF1"/>
    <w:rsid w:val="00913E40"/>
    <w:rsid w:val="00950011"/>
    <w:rsid w:val="009C280B"/>
    <w:rsid w:val="009E496B"/>
    <w:rsid w:val="00A110EA"/>
    <w:rsid w:val="00AA1D8D"/>
    <w:rsid w:val="00AA3FD1"/>
    <w:rsid w:val="00AE71E9"/>
    <w:rsid w:val="00B47730"/>
    <w:rsid w:val="00C324C1"/>
    <w:rsid w:val="00C511FE"/>
    <w:rsid w:val="00CB0664"/>
    <w:rsid w:val="00CD74A3"/>
    <w:rsid w:val="00CF6800"/>
    <w:rsid w:val="00D13052"/>
    <w:rsid w:val="00D705DF"/>
    <w:rsid w:val="00D80E58"/>
    <w:rsid w:val="00E11FA6"/>
    <w:rsid w:val="00E1755B"/>
    <w:rsid w:val="00E37AEE"/>
    <w:rsid w:val="00E37AF7"/>
    <w:rsid w:val="00E54A93"/>
    <w:rsid w:val="00E63CB6"/>
    <w:rsid w:val="00E811FD"/>
    <w:rsid w:val="00E92C18"/>
    <w:rsid w:val="00ED3FA8"/>
    <w:rsid w:val="00F119B3"/>
    <w:rsid w:val="00FC693F"/>
    <w:rsid w:val="00FF330B"/>
    <w:rsid w:val="03AE1677"/>
    <w:rsid w:val="143B0875"/>
    <w:rsid w:val="1CFB2F6A"/>
    <w:rsid w:val="307DEC8D"/>
    <w:rsid w:val="3556C0E0"/>
    <w:rsid w:val="4664B965"/>
    <w:rsid w:val="52474E69"/>
    <w:rsid w:val="622CC458"/>
    <w:rsid w:val="7454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825F7"/>
  <w14:defaultImageDpi w14:val="300"/>
  <w15:docId w15:val="{B11999EB-7BDB-40E2-86A3-7E0B8121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aire">
    <w:name w:val="annotation text"/>
    <w:basedOn w:val="Normal"/>
    <w:link w:val="CommentaireCar"/>
    <w:uiPriority w:val="99"/>
    <w:semiHidden/>
    <w:unhideWhenUsed/>
    <w:rsid w:val="003C2D3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2D30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C2D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Props1.xml><?xml version="1.0" encoding="utf-8"?>
<ds:datastoreItem xmlns:ds="http://schemas.openxmlformats.org/officeDocument/2006/customXml" ds:itemID="{A249D1C5-E080-489A-BB78-B64FF9F66A14}"/>
</file>

<file path=customXml/itemProps2.xml><?xml version="1.0" encoding="utf-8"?>
<ds:datastoreItem xmlns:ds="http://schemas.openxmlformats.org/officeDocument/2006/customXml" ds:itemID="{A37D0C00-7B06-43DD-9A47-F193413B3735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EEDBE5-293B-4E2A-9B9C-09C6E5E27859}">
  <ds:schemaRefs>
    <ds:schemaRef ds:uri="f6ca01e7-bd19-41f1-999c-e032ef5104c3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c4c48032-22c6-442a-abd9-fcbfb449e040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</Words>
  <Characters>945</Characters>
  <Application>Microsoft Office Word</Application>
  <DocSecurity>0</DocSecurity>
  <Lines>34</Lines>
  <Paragraphs>22</Paragraphs>
  <ScaleCrop>false</ScaleCrop>
  <Manager/>
  <Company/>
  <LinksUpToDate>false</LinksUpToDate>
  <CharactersWithSpaces>1239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Steve Ehemba</cp:lastModifiedBy>
  <cp:revision>24</cp:revision>
  <dcterms:created xsi:type="dcterms:W3CDTF">2025-11-21T13:09:00Z</dcterms:created>
  <dcterms:modified xsi:type="dcterms:W3CDTF">2025-12-03T17:18:00Z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e9645ce-24f7-4fa7-847c-11dc6037a35a_Enabled">
    <vt:lpwstr>true</vt:lpwstr>
  </property>
  <property fmtid="{D5CDD505-2E9C-101B-9397-08002B2CF9AE}" pid="3" name="MSIP_Label_fe9645ce-24f7-4fa7-847c-11dc6037a35a_SetDate">
    <vt:lpwstr>2025-09-14T21:20:55Z</vt:lpwstr>
  </property>
  <property fmtid="{D5CDD505-2E9C-101B-9397-08002B2CF9AE}" pid="4" name="MSIP_Label_fe9645ce-24f7-4fa7-847c-11dc6037a35a_Method">
    <vt:lpwstr>Standard</vt:lpwstr>
  </property>
  <property fmtid="{D5CDD505-2E9C-101B-9397-08002B2CF9AE}" pid="5" name="MSIP_Label_fe9645ce-24f7-4fa7-847c-11dc6037a35a_Name">
    <vt:lpwstr>(FRA) C-Confidentiel</vt:lpwstr>
  </property>
  <property fmtid="{D5CDD505-2E9C-101B-9397-08002B2CF9AE}" pid="6" name="MSIP_Label_fe9645ce-24f7-4fa7-847c-11dc6037a35a_SiteId">
    <vt:lpwstr>b9e9ed43-edf4-4755-925b-76f18f50dbe7</vt:lpwstr>
  </property>
  <property fmtid="{D5CDD505-2E9C-101B-9397-08002B2CF9AE}" pid="7" name="MSIP_Label_fe9645ce-24f7-4fa7-847c-11dc6037a35a_ActionId">
    <vt:lpwstr>cea5927a-dcd8-4368-b443-12f86f9aa5ef</vt:lpwstr>
  </property>
  <property fmtid="{D5CDD505-2E9C-101B-9397-08002B2CF9AE}" pid="8" name="MSIP_Label_fe9645ce-24f7-4fa7-847c-11dc6037a35a_ContentBits">
    <vt:lpwstr>0</vt:lpwstr>
  </property>
  <property fmtid="{D5CDD505-2E9C-101B-9397-08002B2CF9AE}" pid="9" name="MSIP_Label_fe9645ce-24f7-4fa7-847c-11dc6037a35a_Tag">
    <vt:lpwstr>10, 3, 0, 1</vt:lpwstr>
  </property>
  <property fmtid="{D5CDD505-2E9C-101B-9397-08002B2CF9AE}" pid="10" name="ContentTypeId">
    <vt:lpwstr>0x0101001AE25ADDDAC98D43B45461BA867E41CA</vt:lpwstr>
  </property>
  <property fmtid="{D5CDD505-2E9C-101B-9397-08002B2CF9AE}" pid="11" name="Marché">
    <vt:lpwstr/>
  </property>
  <property fmtid="{D5CDD505-2E9C-101B-9397-08002B2CF9AE}" pid="12" name="Type de document ANS">
    <vt:lpwstr/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Direction / Service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March_x00e9_">
    <vt:lpwstr/>
  </property>
  <property fmtid="{D5CDD505-2E9C-101B-9397-08002B2CF9AE}" pid="19" name="Direction_x0020__x002F__x0020_Service">
    <vt:lpwstr/>
  </property>
  <property fmtid="{D5CDD505-2E9C-101B-9397-08002B2CF9AE}" pid="20" name="Statut du document">
    <vt:lpwstr/>
  </property>
  <property fmtid="{D5CDD505-2E9C-101B-9397-08002B2CF9AE}" pid="21" name="Version_x0020_Applicative0">
    <vt:lpwstr/>
  </property>
  <property fmtid="{D5CDD505-2E9C-101B-9397-08002B2CF9AE}" pid="22" name="Type_x0020_de_x0020_document_x0020_ANS">
    <vt:lpwstr/>
  </property>
  <property fmtid="{D5CDD505-2E9C-101B-9397-08002B2CF9AE}" pid="23" name="Classification">
    <vt:lpwstr/>
  </property>
  <property fmtid="{D5CDD505-2E9C-101B-9397-08002B2CF9AE}" pid="24" name="Version Applicative0">
    <vt:lpwstr/>
  </property>
  <property fmtid="{D5CDD505-2E9C-101B-9397-08002B2CF9AE}" pid="25" name="Sort_x0020_Final_x0020__x0028_Archivage_x0029_1">
    <vt:lpwstr/>
  </property>
  <property fmtid="{D5CDD505-2E9C-101B-9397-08002B2CF9AE}" pid="26" name="Catégorie Documentaire">
    <vt:lpwstr/>
  </property>
  <property fmtid="{D5CDD505-2E9C-101B-9397-08002B2CF9AE}" pid="27" name="Prestataire_x0028_s_x0029_">
    <vt:lpwstr/>
  </property>
  <property fmtid="{D5CDD505-2E9C-101B-9397-08002B2CF9AE}" pid="28" name="Sort Final (Archivage)1">
    <vt:lpwstr/>
  </property>
  <property fmtid="{D5CDD505-2E9C-101B-9397-08002B2CF9AE}" pid="29" name="Prestataire(s)">
    <vt:lpwstr/>
  </property>
  <property fmtid="{D5CDD505-2E9C-101B-9397-08002B2CF9AE}" pid="30" name="Order">
    <vt:r8>1120100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